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6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周俊兵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76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(020525—004)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中医各家学说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(021110—001)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中医各家学说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(021110—001)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(020525—004)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(020525—004)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